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2. OG Kantonsstrasse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84421967" name="dcba2980-88a3-11f0-8f80-2534025fb06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33065967" name="dcba2980-88a3-11f0-8f80-2534025fb06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2. OG Kantonsstrasse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39921637" name="0c187970-88a4-11f0-9d9c-df6932836a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4670979" name="0c187970-88a4-11f0-9d9c-df6932836aeb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2. OG Hauptstrasse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43034498" name="6a4de7f0-88a4-11f0-bbfd-5dba70412d5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50408271" name="6a4de7f0-88a4-11f0-bbfd-5dba70412d50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2. OG Hauptstrasse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93685544" name="868b3710-88a4-11f0-95d9-838e71cb37d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78302369" name="868b3710-88a4-11f0-95d9-838e71cb37d4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Kantonsstrasse 102, 8807 Freienbach</w:t>
          </w:r>
        </w:p>
        <w:p>
          <w:pPr>
            <w:spacing w:before="0" w:after="0"/>
          </w:pPr>
          <w:r>
            <w:t>468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